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9EDF1" w14:textId="3E1BE96B" w:rsidR="00C9659C" w:rsidRDefault="00000000">
      <w:r>
        <w:t>[</w:t>
      </w:r>
      <w:proofErr w:type="spellStart"/>
      <w:r w:rsidR="005D75F7">
        <w:t>Imię</w:t>
      </w:r>
      <w:proofErr w:type="spellEnd"/>
      <w:r w:rsidR="005D75F7">
        <w:t xml:space="preserve"> i </w:t>
      </w:r>
      <w:proofErr w:type="spellStart"/>
      <w:r w:rsidR="005D75F7">
        <w:t>Nazwisko</w:t>
      </w:r>
      <w:proofErr w:type="spellEnd"/>
      <w:r>
        <w:t>]</w:t>
      </w:r>
    </w:p>
    <w:p w14:paraId="2A09FFFB" w14:textId="77777777" w:rsidR="00C9659C" w:rsidRDefault="00000000">
      <w:r>
        <w:t>[Adres zamieszkania]</w:t>
      </w:r>
    </w:p>
    <w:p w14:paraId="5CAE1A52" w14:textId="77777777" w:rsidR="00C9659C" w:rsidRDefault="00000000">
      <w:r>
        <w:t>[Kod pocztowy, Miejscowość]</w:t>
      </w:r>
    </w:p>
    <w:p w14:paraId="1E34A956" w14:textId="77777777" w:rsidR="00C9659C" w:rsidRDefault="00000000">
      <w:r>
        <w:t>[Telefon / e-mail – opcjonalnie]</w:t>
      </w:r>
    </w:p>
    <w:p w14:paraId="65511125" w14:textId="77777777" w:rsidR="00C9659C" w:rsidRDefault="00C9659C"/>
    <w:p w14:paraId="720BAE87" w14:textId="77777777" w:rsidR="00C9659C" w:rsidRDefault="00C9659C"/>
    <w:p w14:paraId="45335512" w14:textId="77777777" w:rsidR="00C9659C" w:rsidRDefault="00000000">
      <w:pPr>
        <w:jc w:val="right"/>
      </w:pPr>
      <w:r>
        <w:t>[Miejscowość], dnia [dd.mm.rrrr]</w:t>
      </w:r>
    </w:p>
    <w:p w14:paraId="5D538042" w14:textId="77777777" w:rsidR="00C9659C" w:rsidRDefault="00C9659C"/>
    <w:p w14:paraId="676C5351" w14:textId="77777777" w:rsidR="00C9659C" w:rsidRDefault="00000000">
      <w:pPr>
        <w:jc w:val="right"/>
      </w:pPr>
      <w:r>
        <w:t>Sąd Rejonowy w [Miejscowość]</w:t>
      </w:r>
    </w:p>
    <w:p w14:paraId="41C5477B" w14:textId="77777777" w:rsidR="00C9659C" w:rsidRDefault="00000000">
      <w:pPr>
        <w:jc w:val="right"/>
      </w:pPr>
      <w:r>
        <w:t>[Wydział Cywilny / inny właściwy wydział]</w:t>
      </w:r>
    </w:p>
    <w:p w14:paraId="48541997" w14:textId="77777777" w:rsidR="00C9659C" w:rsidRDefault="00000000">
      <w:pPr>
        <w:jc w:val="right"/>
      </w:pPr>
      <w:r>
        <w:t>ul. [Ulica i nr]</w:t>
      </w:r>
    </w:p>
    <w:p w14:paraId="5D66A2E0" w14:textId="77777777" w:rsidR="00C9659C" w:rsidRDefault="00000000">
      <w:pPr>
        <w:jc w:val="right"/>
      </w:pPr>
      <w:r>
        <w:t>[Kod pocztowy, Miejscowość]</w:t>
      </w:r>
    </w:p>
    <w:p w14:paraId="4583503A" w14:textId="77777777" w:rsidR="00C9659C" w:rsidRDefault="00C9659C"/>
    <w:p w14:paraId="59A9ADA4" w14:textId="77777777" w:rsidR="00C9659C" w:rsidRDefault="00000000">
      <w:r>
        <w:t>Sygn. akt: [Sygnatura akt – jeśli nadana]</w:t>
      </w:r>
    </w:p>
    <w:p w14:paraId="5D774DFC" w14:textId="77777777" w:rsidR="00C9659C" w:rsidRDefault="00C9659C"/>
    <w:p w14:paraId="44F79B7B" w14:textId="77777777" w:rsidR="00C9659C" w:rsidRDefault="00C9659C"/>
    <w:p w14:paraId="6A149CD7" w14:textId="77777777" w:rsidR="00C9659C" w:rsidRDefault="00000000">
      <w:pPr>
        <w:jc w:val="center"/>
      </w:pPr>
      <w:r>
        <w:rPr>
          <w:b/>
        </w:rPr>
        <w:t>WNIOSEK O ZWOLNIENIE OD KOSZTÓW SĄDOWYCH</w:t>
      </w:r>
    </w:p>
    <w:p w14:paraId="14911F9E" w14:textId="77777777" w:rsidR="00C9659C" w:rsidRDefault="00C9659C"/>
    <w:p w14:paraId="1E76A84C" w14:textId="77777777" w:rsidR="00C9659C" w:rsidRDefault="00000000">
      <w:r>
        <w:t>Na podstawie art. 102 ustawy z dnia 28 lipca 2005 r. o kosztach sądowych w sprawach cywilnych (tekst jednolity: Dz.U. z 2023 r., poz. 1144 z późn. zm.) wnoszę o zwolnienie mnie z obowiązku ponoszenia kosztów sądowych [w całości / w części] w sprawie o sygn. akt wskazanej powyżej.</w:t>
      </w:r>
    </w:p>
    <w:p w14:paraId="4923326B" w14:textId="77777777" w:rsidR="00C9659C" w:rsidRDefault="00C9659C"/>
    <w:p w14:paraId="6651FF4C" w14:textId="77777777" w:rsidR="00C9659C" w:rsidRDefault="00000000">
      <w:r>
        <w:rPr>
          <w:b/>
        </w:rPr>
        <w:t>UZASADNIENIE</w:t>
      </w:r>
    </w:p>
    <w:p w14:paraId="72BBEAF0" w14:textId="77777777" w:rsidR="00C9659C" w:rsidRDefault="00C9659C"/>
    <w:p w14:paraId="2E30DB58" w14:textId="77777777" w:rsidR="00C9659C" w:rsidRDefault="00000000">
      <w:r>
        <w:t>................................................................................................................</w:t>
      </w:r>
    </w:p>
    <w:p w14:paraId="235B9703" w14:textId="77777777" w:rsidR="00C9659C" w:rsidRDefault="00000000">
      <w:r>
        <w:lastRenderedPageBreak/>
        <w:t>................................................................................................................</w:t>
      </w:r>
    </w:p>
    <w:p w14:paraId="0BBD11FA" w14:textId="77777777" w:rsidR="00C9659C" w:rsidRDefault="00000000">
      <w:r>
        <w:t>................................................................................................................</w:t>
      </w:r>
    </w:p>
    <w:p w14:paraId="6F676D06" w14:textId="77777777" w:rsidR="00C9659C" w:rsidRDefault="00000000">
      <w:r>
        <w:t>................................................................................................................</w:t>
      </w:r>
    </w:p>
    <w:p w14:paraId="6DCE6AC6" w14:textId="77777777" w:rsidR="00C9659C" w:rsidRDefault="00000000">
      <w:r>
        <w:t>................................................................................................................</w:t>
      </w:r>
    </w:p>
    <w:p w14:paraId="22E327D7" w14:textId="77777777" w:rsidR="00C9659C" w:rsidRDefault="00000000">
      <w:r>
        <w:t>................................................................................................................</w:t>
      </w:r>
    </w:p>
    <w:p w14:paraId="7F7C2AF5" w14:textId="77777777" w:rsidR="00C9659C" w:rsidRDefault="00000000">
      <w:r>
        <w:t>................................................................................................................</w:t>
      </w:r>
    </w:p>
    <w:p w14:paraId="5989009F" w14:textId="77777777" w:rsidR="00C9659C" w:rsidRDefault="00000000">
      <w:r>
        <w:t>................................................................................................................</w:t>
      </w:r>
    </w:p>
    <w:p w14:paraId="77E9CB45" w14:textId="77777777" w:rsidR="00C9659C" w:rsidRDefault="00000000">
      <w:r>
        <w:t>................................................................................................................</w:t>
      </w:r>
    </w:p>
    <w:p w14:paraId="5F280B67" w14:textId="77777777" w:rsidR="00C9659C" w:rsidRDefault="00C9659C"/>
    <w:p w14:paraId="1E4A59A5" w14:textId="77777777" w:rsidR="00C9659C" w:rsidRDefault="00000000">
      <w:r>
        <w:t>Mając na uwadze powyższe, zwracam się o uwzględnienie niniejszego wniosku i zwolnienie mnie z obowiązku ponoszenia kosztów sądowych w wskazanym zakresie.</w:t>
      </w:r>
    </w:p>
    <w:p w14:paraId="255DBFA6" w14:textId="77777777" w:rsidR="00C9659C" w:rsidRDefault="00C9659C"/>
    <w:p w14:paraId="188DF955" w14:textId="77777777" w:rsidR="00C9659C" w:rsidRDefault="00000000">
      <w:r>
        <w:rPr>
          <w:b/>
        </w:rPr>
        <w:t>ZAŁĄCZNIKI</w:t>
      </w:r>
    </w:p>
    <w:p w14:paraId="19A2E3EF" w14:textId="77777777" w:rsidR="00C9659C" w:rsidRDefault="00C9659C"/>
    <w:p w14:paraId="190F0831" w14:textId="77777777" w:rsidR="00C9659C" w:rsidRDefault="00000000">
      <w:r>
        <w:t>1) Oświadczenie o stanie rodzinnym, majątkowym, dochodach i źródłach utrzymania.</w:t>
      </w:r>
    </w:p>
    <w:p w14:paraId="70B9F466" w14:textId="77777777" w:rsidR="00C9659C" w:rsidRDefault="00000000">
      <w:r>
        <w:t>2) (opcjonalnie) Zaświadczenia o zarobkach lub inne dokumenty potwierdzające dochody.</w:t>
      </w:r>
    </w:p>
    <w:p w14:paraId="28E1DA87" w14:textId="77777777" w:rsidR="00C9659C" w:rsidRDefault="00C9659C"/>
    <w:p w14:paraId="58DF06E6" w14:textId="78B59A13" w:rsidR="00C9659C" w:rsidRDefault="00000000" w:rsidP="00FD381A">
      <w:pPr>
        <w:jc w:val="right"/>
      </w:pPr>
      <w:r>
        <w:t>Z poważaniem,</w:t>
      </w:r>
    </w:p>
    <w:p w14:paraId="7F188516" w14:textId="77777777" w:rsidR="00C9659C" w:rsidRDefault="00000000">
      <w:pPr>
        <w:jc w:val="right"/>
      </w:pPr>
      <w:r>
        <w:t>[Imię i nazwisko]</w:t>
      </w:r>
    </w:p>
    <w:sectPr w:rsidR="00C9659C" w:rsidSect="0003461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3418922">
    <w:abstractNumId w:val="8"/>
  </w:num>
  <w:num w:numId="2" w16cid:durableId="1541548001">
    <w:abstractNumId w:val="6"/>
  </w:num>
  <w:num w:numId="3" w16cid:durableId="104815674">
    <w:abstractNumId w:val="5"/>
  </w:num>
  <w:num w:numId="4" w16cid:durableId="91096622">
    <w:abstractNumId w:val="4"/>
  </w:num>
  <w:num w:numId="5" w16cid:durableId="1387946042">
    <w:abstractNumId w:val="7"/>
  </w:num>
  <w:num w:numId="6" w16cid:durableId="1391686064">
    <w:abstractNumId w:val="3"/>
  </w:num>
  <w:num w:numId="7" w16cid:durableId="405153487">
    <w:abstractNumId w:val="2"/>
  </w:num>
  <w:num w:numId="8" w16cid:durableId="1394042331">
    <w:abstractNumId w:val="1"/>
  </w:num>
  <w:num w:numId="9" w16cid:durableId="1069620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D75F7"/>
    <w:rsid w:val="00AA1D8D"/>
    <w:rsid w:val="00AE5FB0"/>
    <w:rsid w:val="00B47730"/>
    <w:rsid w:val="00C9659C"/>
    <w:rsid w:val="00CB0664"/>
    <w:rsid w:val="00FC693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02B722"/>
  <w14:defaultImageDpi w14:val="300"/>
  <w15:docId w15:val="{51547D16-AC8B-FA4B-8C61-66E2664D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mbria" w:hAnsi="Cambri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Piotr Mieczkowski</cp:lastModifiedBy>
  <cp:revision>3</cp:revision>
  <dcterms:created xsi:type="dcterms:W3CDTF">2013-12-23T23:15:00Z</dcterms:created>
  <dcterms:modified xsi:type="dcterms:W3CDTF">2025-12-01T04:19:00Z</dcterms:modified>
  <cp:category/>
</cp:coreProperties>
</file>